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于美玲/王尊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于美玲/王尊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王萌/黄碧滢/徐嘉轩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钱佳佳/李终睿/黄碧滢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王萌/黄碧滢/徐嘉轩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钱佳佳/李青峰/李终睿/黄碧滢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钱佳佳/李青峰/李终睿/黄碧滢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李安君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280124—034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